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8D95E" w14:textId="5867403B" w:rsidR="0015074B" w:rsidRDefault="00AA1D8D" w:rsidP="00AA1D8D">
      <w:r>
        <w:t>Normal</w:t>
      </w:r>
    </w:p>
    <w:p w14:paraId="0C17E97C" w14:textId="0C64E98E" w:rsidR="00AA1D8D" w:rsidRDefault="00AA1D8D" w:rsidP="00AA1D8D">
      <w:pPr>
        <w:pStyle w:val="NoSpacing"/>
      </w:pPr>
      <w:r>
        <w:t>No Spacing</w:t>
      </w:r>
    </w:p>
    <w:p w14:paraId="1660A635" w14:textId="14D50CE2" w:rsidR="00AA1D8D" w:rsidRDefault="00AA1D8D" w:rsidP="00AA1D8D">
      <w:pPr>
        <w:pStyle w:val="Heading1"/>
      </w:pPr>
      <w:r>
        <w:t>Heading 1</w:t>
      </w:r>
    </w:p>
    <w:p w14:paraId="4C5BF478" w14:textId="7EBE8C89" w:rsidR="00AA1D8D" w:rsidRDefault="00AA1D8D" w:rsidP="00AA1D8D">
      <w:pPr>
        <w:pStyle w:val="Heading2"/>
      </w:pPr>
      <w:r>
        <w:t>Heading 2</w:t>
      </w:r>
    </w:p>
    <w:p w14:paraId="6F226804" w14:textId="3248166C" w:rsidR="00AA1D8D" w:rsidRDefault="00AA1D8D" w:rsidP="00AA1D8D">
      <w:pPr>
        <w:pStyle w:val="Heading3"/>
      </w:pPr>
      <w:r>
        <w:t>Heading 3</w:t>
      </w:r>
    </w:p>
    <w:p w14:paraId="15FD5239" w14:textId="1290EC2D" w:rsidR="00AA1D8D" w:rsidRDefault="00AA1D8D" w:rsidP="00AA1D8D">
      <w:pPr>
        <w:pStyle w:val="Title"/>
      </w:pPr>
      <w:r>
        <w:t>Title</w:t>
      </w:r>
    </w:p>
    <w:p w14:paraId="5CC14400" w14:textId="7D5AA30A" w:rsidR="00AA1D8D" w:rsidRDefault="00AA1D8D" w:rsidP="00AA1D8D">
      <w:pPr>
        <w:pStyle w:val="Subtitle"/>
      </w:pPr>
      <w:r>
        <w:t>Subtitle</w:t>
      </w:r>
    </w:p>
    <w:p w14:paraId="192DBE2E" w14:textId="3A4417B6" w:rsidR="00AA1D8D" w:rsidRDefault="00AA1D8D" w:rsidP="00AA1D8D">
      <w:pPr>
        <w:pStyle w:val="BodyText"/>
      </w:pPr>
      <w:r>
        <w:t>Body Text</w:t>
      </w:r>
    </w:p>
    <w:p w14:paraId="3304F83D" w14:textId="60B40A62" w:rsidR="00AA1D8D" w:rsidRDefault="00AA1D8D" w:rsidP="00AA1D8D">
      <w:pPr>
        <w:pStyle w:val="BodyText2"/>
      </w:pPr>
      <w:r>
        <w:t>Body Text 2</w:t>
      </w:r>
    </w:p>
    <w:p w14:paraId="0DAD1A53" w14:textId="44D79E3F" w:rsidR="00AA1D8D" w:rsidRDefault="00AA1D8D" w:rsidP="00AA1D8D">
      <w:pPr>
        <w:pStyle w:val="BodyText3"/>
      </w:pPr>
      <w:r>
        <w:t>Body Text 3</w:t>
      </w:r>
    </w:p>
    <w:p w14:paraId="7643F70F" w14:textId="3F1C645D" w:rsidR="00AA1D8D" w:rsidRDefault="00AA1D8D" w:rsidP="00AA1D8D">
      <w:pPr>
        <w:pStyle w:val="List"/>
      </w:pPr>
      <w:r>
        <w:t>List</w:t>
      </w:r>
    </w:p>
    <w:p w14:paraId="6F237A6C" w14:textId="0EA0401C" w:rsidR="00AA1D8D" w:rsidRDefault="00AA1D8D" w:rsidP="00326F90">
      <w:pPr>
        <w:pStyle w:val="List2"/>
      </w:pPr>
      <w:r>
        <w:t>List 2</w:t>
      </w:r>
    </w:p>
    <w:p w14:paraId="3F43299D" w14:textId="34C81E02" w:rsidR="00AA1D8D" w:rsidRDefault="00AA1D8D" w:rsidP="00326F90">
      <w:pPr>
        <w:pStyle w:val="List3"/>
      </w:pPr>
      <w:r>
        <w:t>List 3</w:t>
      </w:r>
    </w:p>
    <w:p w14:paraId="2AD1243E" w14:textId="18143556" w:rsidR="0029639D" w:rsidRDefault="0029639D" w:rsidP="0029639D">
      <w:pPr>
        <w:pStyle w:val="ListContinue"/>
      </w:pPr>
      <w:r>
        <w:t>List Continue</w:t>
      </w:r>
    </w:p>
    <w:p w14:paraId="346815AC" w14:textId="21E0EF8A" w:rsidR="0029639D" w:rsidRDefault="0029639D" w:rsidP="0029639D">
      <w:pPr>
        <w:pStyle w:val="ListContinue2"/>
      </w:pPr>
      <w:r>
        <w:t>List Continue 2</w:t>
      </w:r>
    </w:p>
    <w:p w14:paraId="5A4EF384" w14:textId="4D5239C7" w:rsidR="0029639D" w:rsidRDefault="0029639D" w:rsidP="0029639D">
      <w:pPr>
        <w:pStyle w:val="ListContinue3"/>
      </w:pPr>
      <w:r>
        <w:t>List Continue 3</w:t>
      </w:r>
    </w:p>
    <w:p w14:paraId="3AE9B33C" w14:textId="08AB58FE" w:rsidR="00326F90" w:rsidRDefault="00326F90" w:rsidP="00326F90">
      <w:pPr>
        <w:pStyle w:val="ListBullet"/>
      </w:pPr>
      <w:r>
        <w:t>List Bullet</w:t>
      </w:r>
    </w:p>
    <w:p w14:paraId="328DE588" w14:textId="7CA7BF6F" w:rsidR="00326F90" w:rsidRDefault="00326F90" w:rsidP="00326F90">
      <w:pPr>
        <w:pStyle w:val="ListBullet2"/>
      </w:pPr>
      <w:r>
        <w:t>List Bullet 2</w:t>
      </w:r>
    </w:p>
    <w:p w14:paraId="3081BFCC" w14:textId="4A680CB8" w:rsidR="00326F90" w:rsidRDefault="00326F90" w:rsidP="00326F90">
      <w:pPr>
        <w:pStyle w:val="ListBullet3"/>
      </w:pPr>
      <w:r>
        <w:t>List Bullet 3</w:t>
      </w:r>
    </w:p>
    <w:p w14:paraId="09068FC5" w14:textId="5A2D4F58" w:rsidR="00326F90" w:rsidRDefault="00326F90" w:rsidP="00326F90">
      <w:pPr>
        <w:pStyle w:val="ListParagraph"/>
      </w:pPr>
      <w:r>
        <w:t>List Paragraph</w:t>
      </w:r>
    </w:p>
    <w:p w14:paraId="5BC61C02" w14:textId="02889E90" w:rsidR="00326F90" w:rsidRDefault="00326F90" w:rsidP="00326F90">
      <w:pPr>
        <w:pStyle w:val="ListNumber"/>
      </w:pPr>
      <w:r>
        <w:t>List Number</w:t>
      </w:r>
    </w:p>
    <w:p w14:paraId="6071A30A" w14:textId="48B41453" w:rsidR="00326F90" w:rsidRDefault="00326F90" w:rsidP="0029639D">
      <w:pPr>
        <w:pStyle w:val="ListNumber2"/>
      </w:pPr>
      <w:r>
        <w:t>List Number 2</w:t>
      </w:r>
    </w:p>
    <w:p w14:paraId="4E37AB51" w14:textId="3F7C9316" w:rsidR="00326F90" w:rsidRDefault="00326F90" w:rsidP="0029639D">
      <w:pPr>
        <w:pStyle w:val="ListNumber3"/>
      </w:pPr>
      <w:r>
        <w:t>List Number 3</w:t>
      </w:r>
    </w:p>
    <w:p w14:paraId="5C70C1A6" w14:textId="0D57D65A" w:rsidR="0029639D" w:rsidRDefault="0029639D" w:rsidP="0029639D">
      <w:pPr>
        <w:pStyle w:val="MacroText"/>
      </w:pPr>
      <w:r>
        <w:t>Macro Text</w:t>
      </w:r>
    </w:p>
    <w:p w14:paraId="1A24B59C" w14:textId="628118A9" w:rsidR="0029639D" w:rsidRDefault="0029639D" w:rsidP="0029639D">
      <w:pPr>
        <w:pStyle w:val="Quote"/>
      </w:pPr>
      <w:r>
        <w:t>Quote</w:t>
      </w:r>
    </w:p>
    <w:tbl>
      <w:tblPr>
        <w:tblStyle w:val="ColorfulGrid-Accent6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B0664" w14:paraId="2E0ECF1A" w14:textId="77777777" w:rsidTr="00CB06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515E22F9" w14:textId="77777777" w:rsidR="00FC693F" w:rsidRDefault="00FC693F" w:rsidP="00FC693F">
            <w:bookmarkStart w:id="0" w:name="_GoBack"/>
            <w:bookmarkEnd w:id="0"/>
          </w:p>
        </w:tc>
        <w:tc>
          <w:tcPr>
            <w:tcW w:w="4428" w:type="dxa"/>
          </w:tcPr>
          <w:p w14:paraId="237080ED" w14:textId="77777777" w:rsidR="00FC693F" w:rsidRDefault="00FC693F" w:rsidP="00FC69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0664" w14:paraId="79A50923" w14:textId="77777777" w:rsidTr="00CB0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092BEB78" w14:textId="77777777" w:rsidR="00FC693F" w:rsidRDefault="00FC693F" w:rsidP="00FC693F"/>
        </w:tc>
        <w:tc>
          <w:tcPr>
            <w:tcW w:w="4428" w:type="dxa"/>
          </w:tcPr>
          <w:p w14:paraId="74F517F5" w14:textId="77777777" w:rsidR="00FC693F" w:rsidRDefault="00FC693F" w:rsidP="00FC69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271618A" w14:textId="77777777" w:rsidR="00FC693F" w:rsidRPr="00FC693F" w:rsidRDefault="00FC693F" w:rsidP="00FC693F"/>
    <w:sectPr w:rsidR="00FC693F" w:rsidRPr="00FC693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66A6E0-EA8A-F04E-BCC3-FA72DCE6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</Words>
  <Characters>240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5</cp:revision>
  <dcterms:created xsi:type="dcterms:W3CDTF">2013-08-13T21:44:00Z</dcterms:created>
  <dcterms:modified xsi:type="dcterms:W3CDTF">2013-12-23T23:15:00Z</dcterms:modified>
  <cp:category/>
</cp:coreProperties>
</file>